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2.png"/>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w10="urn:schemas-microsoft-com:office:word" xmlns:v="urn:schemas-microsoft-com:vml" xmlns:ns17="urn:schemas-microsoft-com:office:powerpoint" xmlns:odx="http://opendope.org/xpaths" xmlns:odc="http://opendope.org/conditions" xmlns:odq="http://opendope.org/questions" xmlns:oda="http://opendope.org/answers" xmlns:odi="http://opendope.org/components" xmlns:odgm="http://opendope.org/SmartArt/DataHierarchy" xmlns:ns25="http://schemas.openxmlformats.org/officeDocument/2006/bibliography" xmlns:ns26="http://schemas.openxmlformats.org/drawingml/2006/compatibility" xmlns:ns27="http://schemas.openxmlformats.org/drawingml/2006/lockedCanvas">
  <w:body>
    <w:p>
      <w:pPr>
        <w:ind w:left="0"/>
        <w:jc w:val="left"/>
        <w:textAlignment w:val="auto"/>
      </w:pPr>
      <w:r>
        <w:rPr>
          <w:color w:val="000000"/>
          <w:sz w:val="20"/>
        </w:rPr>
        <w:t>
				</w:t>
      </w:r>
    </w:p>
    <w:p>
      <w:pPr>
        <w:ind w:left="0"/>
        <w:jc w:val="left"/>
        <w:textAlignment w:val="auto"/>
      </w:pP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
                    <a:stretch>
                      <a:fillRect/>
                    </a:stretch>
                  </pic:blipFill>
                  <pic:spPr>
                    <a:xfrm>
                      <a:off x="0" y="0"/>
                      <a:ext cx="1905000" cy="571500"/>
                    </a:xfrm>
                    <a:prstGeom prst="rect">
                      <a:avLst/>
                    </a:prstGeom>
                  </pic:spPr>
                </pic:pic>
              </a:graphicData>
            </a:graphic>
          </wp:inline>
        </w:drawing>
      </w:r>
      <w:r>
        <w:rPr>
          <w:color w:val="000000"/>
          <w:sz w:val="20"/>
        </w:rPr>
        <w:t>
					</w:t>
      </w:r>
    </w:p>
    <w:p>
      <w:pPr>
        <w:ind w:left="0"/>
        <w:jc w:val="left"/>
        <w:textAlignment w:val="auto"/>
      </w:pPr>
      <w:r>
        <w:rPr>
          <w:b/>
          <w:color w:val="000000"/>
        </w:rPr>
        <w:t>Всеобщая декларация прав человека</w:t>
      </w:r>
    </w:p>
    <w:p>
      <w:pPr>
        <w:ind w:left="0"/>
        <w:jc w:val="left"/>
        <w:textAlignment w:val="auto"/>
      </w:pPr>
      <w:r>
        <w:rPr>
          <w:color w:val="000000"/>
          <w:sz w:val="20"/>
        </w:rPr>
        <w:t>Декларация, принята резолюцией 217 А (III) Генеральной Ассамблеи ООН от 10 декабря 1948 года</w:t>
      </w:r>
    </w:p>
    <w:p>
      <w:pPr>
        <w:ind w:left="0"/>
        <w:jc w:val="left"/>
        <w:textAlignment w:val="auto"/>
      </w:pPr>
      <w:r>
        <w:rPr>
          <w:color w:val="000000"/>
          <w:sz w:val="20"/>
        </w:rPr>
        <w:t>
				</w:t>
      </w:r>
      <w:r>
        <w:rPr>
          <w:color w:val="000000"/>
          <w:sz w:val="20"/>
        </w:rPr>
        <w:t>
</w:t>
      </w:r>
    </w:p>
    <w:p>
      <w:pPr>
        <w:ind w:left="0"/>
        <w:jc w:val="left"/>
        <w:textAlignment w:val="auto"/>
      </w:pPr>
      <w:r>
        <w:rPr>
          <w:color w:val="000000"/>
          <w:sz w:val="20"/>
        </w:rPr>
        <w:t>
</w:t>
      </w:r>
      <w:r>
        <w:rPr>
          <w:b/>
          <w:color w:val="000000"/>
          <w:sz w:val="20"/>
        </w:rPr>
        <w:t xml:space="preserve">      Преамбула </w:t>
      </w:r>
    </w:p>
    <w:p>
      <w:pPr>
        <w:ind w:left="0"/>
        <w:jc w:val="left"/>
        <w:textAlignment w:val="auto"/>
      </w:pPr>
      <w:r>
        <w:rPr>
          <w:color w:val="000000"/>
          <w:sz w:val="20"/>
        </w:rPr>
        <w:t>
</w:t>
      </w:r>
    </w:p>
    <w:p>
      <w:pPr>
        <w:ind w:left="0"/>
        <w:jc w:val="left"/>
        <w:textAlignment w:val="auto"/>
      </w:pPr>
      <w:r>
        <w:rPr>
          <w:color w:val="000000"/>
          <w:sz w:val="20"/>
        </w:rPr>
        <w:t>      </w:t>
      </w:r>
      <w:r>
        <w:rPr>
          <w:i/>
          <w:color w:val="000000"/>
          <w:sz w:val="20"/>
        </w:rPr>
        <w:t>Принимая во внимание</w:t>
      </w:r>
      <w:r>
        <w:rPr>
          <w:color w:val="000000"/>
          <w:sz w:val="20"/>
        </w:rPr>
        <w:t xml:space="preserve">, что признание достоинства, присущего всем членам человеческой семьи, и равных и неотъемлемых прав их является основой свободы, справедливости и всеобщего мира; и </w:t>
      </w:r>
      <w:r>
        <w:br/>
      </w:r>
      <w:r>
        <w:rPr>
          <w:color w:val="000000"/>
          <w:sz w:val="20"/>
        </w:rPr>
        <w:t>
</w:t>
      </w:r>
      <w:r>
        <w:rPr>
          <w:i/>
          <w:color w:val="000000"/>
          <w:sz w:val="20"/>
        </w:rPr>
        <w:t>      принимая во внимание</w:t>
      </w:r>
      <w:r>
        <w:rPr>
          <w:color w:val="000000"/>
          <w:sz w:val="20"/>
        </w:rPr>
        <w:t>, что пренебрежение и презрение к правам человека привели к варварским актам, которые возмущают совесть человечества, и что создание такого мира, в котором люди будут иметь свободу слова и убеждений и будут свободны от страха и нужды, провозглашено как высокое стремление людей; и</w:t>
      </w:r>
      <w:r>
        <w:br/>
      </w:r>
      <w:r>
        <w:rPr>
          <w:color w:val="000000"/>
          <w:sz w:val="20"/>
        </w:rPr>
        <w:t>
</w:t>
      </w:r>
      <w:r>
        <w:rPr>
          <w:i/>
          <w:color w:val="000000"/>
          <w:sz w:val="20"/>
        </w:rPr>
        <w:t>      принимая во внимание</w:t>
      </w:r>
      <w:r>
        <w:rPr>
          <w:color w:val="000000"/>
          <w:sz w:val="20"/>
        </w:rPr>
        <w:t xml:space="preserve">, что необходимо,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 и </w:t>
      </w:r>
      <w:r>
        <w:br/>
      </w:r>
      <w:r>
        <w:rPr>
          <w:color w:val="000000"/>
          <w:sz w:val="20"/>
        </w:rPr>
        <w:t>
</w:t>
      </w:r>
      <w:r>
        <w:rPr>
          <w:i/>
          <w:color w:val="000000"/>
          <w:sz w:val="20"/>
        </w:rPr>
        <w:t>      принимая во внимание</w:t>
      </w:r>
      <w:r>
        <w:rPr>
          <w:color w:val="000000"/>
          <w:sz w:val="20"/>
        </w:rPr>
        <w:t>, что необходимо содействовать развитию дружественных отношений между народами; и</w:t>
      </w:r>
      <w:r>
        <w:br/>
      </w:r>
      <w:r>
        <w:rPr>
          <w:color w:val="000000"/>
          <w:sz w:val="20"/>
        </w:rPr>
        <w:t>
</w:t>
      </w:r>
      <w:r>
        <w:rPr>
          <w:i/>
          <w:color w:val="000000"/>
          <w:sz w:val="20"/>
        </w:rPr>
        <w:t>      принимая во внимание</w:t>
      </w:r>
      <w:r>
        <w:rPr>
          <w:color w:val="000000"/>
          <w:sz w:val="20"/>
        </w:rPr>
        <w:t>, что народы Объединенных Наций подтвердили в Уставе свою веру в основные права человека, в достоинство и ценность человеческой личности и в равноправие мужчин и женщин и решили содействовать социальному прогрессу и улучшению условий жизни при большей свободе; и</w:t>
      </w:r>
      <w:r>
        <w:br/>
      </w:r>
      <w:r>
        <w:rPr>
          <w:color w:val="000000"/>
          <w:sz w:val="20"/>
        </w:rPr>
        <w:t>
</w:t>
      </w:r>
      <w:r>
        <w:rPr>
          <w:i/>
          <w:color w:val="000000"/>
          <w:sz w:val="20"/>
        </w:rPr>
        <w:t>      принимая во внимание</w:t>
      </w:r>
      <w:r>
        <w:rPr>
          <w:color w:val="000000"/>
          <w:sz w:val="20"/>
        </w:rPr>
        <w:t>, что государства-члены обязались содействовать, в сотрудничестве с Организацией Объединенных Наций, всеобщему уважению и соблюдению прав человека и основных свобод; и</w:t>
      </w:r>
      <w:r>
        <w:br/>
      </w:r>
      <w:r>
        <w:rPr>
          <w:color w:val="000000"/>
          <w:sz w:val="20"/>
        </w:rPr>
        <w:t>
</w:t>
      </w:r>
      <w:r>
        <w:rPr>
          <w:i/>
          <w:color w:val="000000"/>
          <w:sz w:val="20"/>
        </w:rPr>
        <w:t>      принимая во внимание</w:t>
      </w:r>
      <w:r>
        <w:rPr>
          <w:color w:val="000000"/>
          <w:sz w:val="20"/>
        </w:rPr>
        <w:t>, что всеобщее понимание характера этих прав и свобод имеет огромное значение для полного выполнения этого обязательства,</w:t>
      </w:r>
      <w:r>
        <w:br/>
      </w:r>
      <w:r>
        <w:rPr>
          <w:color w:val="000000"/>
          <w:sz w:val="20"/>
        </w:rPr>
        <w:t>
</w:t>
      </w:r>
      <w:r>
        <w:rPr>
          <w:i/>
          <w:color w:val="000000"/>
          <w:sz w:val="20"/>
        </w:rPr>
        <w:t>      Генеральная Ассамблея</w:t>
      </w:r>
      <w:r>
        <w:rPr>
          <w:color w:val="000000"/>
          <w:sz w:val="20"/>
        </w:rPr>
        <w:t xml:space="preserve">, </w:t>
      </w:r>
      <w:r>
        <w:br/>
      </w:r>
      <w:r>
        <w:rPr>
          <w:color w:val="000000"/>
          <w:sz w:val="20"/>
        </w:rPr>
        <w:t>
</w:t>
      </w:r>
      <w:r>
        <w:rPr>
          <w:i/>
          <w:color w:val="000000"/>
          <w:sz w:val="20"/>
        </w:rPr>
        <w:t>      провозглашает</w:t>
      </w:r>
      <w:r>
        <w:rPr>
          <w:color w:val="000000"/>
          <w:sz w:val="20"/>
        </w:rPr>
        <w:t xml:space="preserve"> настоящую Всеобщую декларацию прав человека в качестве задачи, к выполнению которой должны стремиться все народы и государства с тем, чтобы каждый человек и каждый орган общества, постоянно имея в виду настоящую Декларацию, стремились путем просвещения и образования содействовать уважению этих прав и свобод и обеспечению, путем национальных и международных прогрессивных мероприятий, всеобщего и эффективного признания и осуществления их как среди народов государств-членов Организации, так и среди народов территорий, находящихся под их юрисдикцией. </w:t>
      </w:r>
    </w:p>
    <w:p>
      <w:pPr>
        <w:ind w:left="0"/>
        <w:jc w:val="left"/>
        <w:textAlignment w:val="auto"/>
      </w:pPr>
      <w:r>
        <w:rPr>
          <w:color w:val="000000"/>
          <w:sz w:val="20"/>
        </w:rPr>
        <w:t>
</w:t>
      </w:r>
    </w:p>
    <w:p>
      <w:pPr>
        <w:ind w:left="0"/>
        <w:jc w:val="left"/>
        <w:textAlignment w:val="auto"/>
      </w:pPr>
      <w:r>
        <w:rPr>
          <w:b/>
          <w:color w:val="000000"/>
        </w:rPr>
        <w:t xml:space="preserve"> 
Статья 1 </w:t>
      </w:r>
    </w:p>
    <w:p>
      <w:pPr>
        <w:ind w:left="0"/>
        <w:jc w:val="left"/>
        <w:textAlignment w:val="auto"/>
      </w:pPr>
      <w:r>
        <w:rPr>
          <w:color w:val="000000"/>
          <w:sz w:val="20"/>
        </w:rPr>
        <w:t>
</w:t>
      </w:r>
    </w:p>
    <w:p>
      <w:pPr>
        <w:ind w:left="0"/>
        <w:jc w:val="left"/>
        <w:textAlignment w:val="auto"/>
      </w:pPr>
      <w:r>
        <w:rPr>
          <w:color w:val="000000"/>
          <w:sz w:val="20"/>
        </w:rPr>
        <w:t xml:space="preserve">      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w:t>
      </w:r>
    </w:p>
    <w:p>
      <w:pPr>
        <w:ind w:left="0"/>
        <w:jc w:val="left"/>
        <w:textAlignment w:val="auto"/>
      </w:pPr>
      <w:r>
        <w:rPr>
          <w:color w:val="000000"/>
          <w:sz w:val="20"/>
        </w:rPr>
        <w:t>
</w:t>
      </w:r>
    </w:p>
    <w:p>
      <w:pPr>
        <w:ind w:left="0"/>
        <w:jc w:val="left"/>
        <w:textAlignment w:val="auto"/>
      </w:pPr>
      <w:r>
        <w:rPr>
          <w:b/>
          <w:color w:val="000000"/>
        </w:rPr>
        <w:t xml:space="preserve"> 
Статья 2</w:t>
      </w:r>
    </w:p>
    <w:p>
      <w:pPr>
        <w:ind w:left="0"/>
        <w:jc w:val="left"/>
        <w:textAlignment w:val="auto"/>
      </w:pPr>
      <w:r>
        <w:rPr>
          <w:color w:val="000000"/>
          <w:sz w:val="20"/>
        </w:rPr>
        <w:t>
</w:t>
      </w:r>
    </w:p>
    <w:p>
      <w:pPr>
        <w:ind w:left="0"/>
        <w:jc w:val="left"/>
        <w:textAlignment w:val="auto"/>
      </w:pPr>
      <w:r>
        <w:rPr>
          <w:color w:val="000000"/>
          <w:sz w:val="20"/>
        </w:rPr>
        <w:t>      Каждый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w:t>
      </w:r>
      <w:r>
        <w:br/>
      </w:r>
      <w:r>
        <w:rPr>
          <w:color w:val="000000"/>
          <w:sz w:val="20"/>
        </w:rPr>
        <w:t>
      Кроме того, не должно проводиться никакого различия на основе политического, правового или международного статуса страны или территории, к которой человек принадлежит, независимо от того, является ли эта территория независимой, подопечной, несамоуправляющейся или как-либо иначе ограниченной в своем суверенитете.</w:t>
      </w:r>
    </w:p>
    <w:p>
      <w:pPr>
        <w:ind w:left="0"/>
        <w:jc w:val="left"/>
        <w:textAlignment w:val="auto"/>
      </w:pPr>
      <w:r>
        <w:rPr>
          <w:color w:val="000000"/>
          <w:sz w:val="20"/>
        </w:rPr>
        <w:t>
</w:t>
      </w:r>
    </w:p>
    <w:p>
      <w:pPr>
        <w:ind w:left="0"/>
        <w:jc w:val="left"/>
        <w:textAlignment w:val="auto"/>
      </w:pPr>
      <w:r>
        <w:rPr>
          <w:b/>
          <w:color w:val="000000"/>
        </w:rPr>
        <w:t xml:space="preserve"> 
Статья 3 </w:t>
      </w:r>
    </w:p>
    <w:p>
      <w:pPr>
        <w:ind w:left="0"/>
        <w:jc w:val="left"/>
        <w:textAlignment w:val="auto"/>
      </w:pPr>
      <w:r>
        <w:rPr>
          <w:color w:val="000000"/>
          <w:sz w:val="20"/>
        </w:rPr>
        <w:t>
</w:t>
      </w:r>
    </w:p>
    <w:p>
      <w:pPr>
        <w:ind w:left="0"/>
        <w:jc w:val="left"/>
        <w:textAlignment w:val="auto"/>
      </w:pPr>
      <w:r>
        <w:rPr>
          <w:color w:val="000000"/>
          <w:sz w:val="20"/>
        </w:rPr>
        <w:t xml:space="preserve">      Каждый человек имеет право на жизнь, на свободу и на личную неприкосновенность. </w:t>
      </w:r>
    </w:p>
    <w:p>
      <w:pPr>
        <w:ind w:left="0"/>
        <w:jc w:val="left"/>
        <w:textAlignment w:val="auto"/>
      </w:pPr>
      <w:r>
        <w:rPr>
          <w:color w:val="000000"/>
          <w:sz w:val="20"/>
        </w:rPr>
        <w:t>
</w:t>
      </w:r>
    </w:p>
    <w:p>
      <w:pPr>
        <w:ind w:left="0"/>
        <w:jc w:val="left"/>
        <w:textAlignment w:val="auto"/>
      </w:pPr>
      <w:r>
        <w:rPr>
          <w:b/>
          <w:color w:val="000000"/>
        </w:rPr>
        <w:t xml:space="preserve"> 
Статья 4 </w:t>
      </w:r>
    </w:p>
    <w:p>
      <w:pPr>
        <w:ind w:left="0"/>
        <w:jc w:val="left"/>
        <w:textAlignment w:val="auto"/>
      </w:pPr>
      <w:r>
        <w:rPr>
          <w:color w:val="000000"/>
          <w:sz w:val="20"/>
        </w:rPr>
        <w:t>
</w:t>
      </w:r>
    </w:p>
    <w:p>
      <w:pPr>
        <w:ind w:left="0"/>
        <w:jc w:val="left"/>
        <w:textAlignment w:val="auto"/>
      </w:pPr>
      <w:r>
        <w:rPr>
          <w:color w:val="000000"/>
          <w:sz w:val="20"/>
        </w:rPr>
        <w:t xml:space="preserve">      Никто не должен содержаться в рабстве или в подневольном состоянии; рабство и работорговля запрещаются во всех их видах. </w:t>
      </w:r>
    </w:p>
    <w:p>
      <w:pPr>
        <w:ind w:left="0"/>
        <w:jc w:val="left"/>
        <w:textAlignment w:val="auto"/>
      </w:pPr>
      <w:r>
        <w:rPr>
          <w:color w:val="000000"/>
          <w:sz w:val="20"/>
        </w:rPr>
        <w:t>
</w:t>
      </w:r>
    </w:p>
    <w:p>
      <w:pPr>
        <w:ind w:left="0"/>
        <w:jc w:val="left"/>
        <w:textAlignment w:val="auto"/>
      </w:pPr>
      <w:r>
        <w:rPr>
          <w:b/>
          <w:color w:val="000000"/>
        </w:rPr>
        <w:t xml:space="preserve"> 
Статья 5 </w:t>
      </w:r>
    </w:p>
    <w:p>
      <w:pPr>
        <w:ind w:left="0"/>
        <w:jc w:val="left"/>
        <w:textAlignment w:val="auto"/>
      </w:pPr>
      <w:r>
        <w:rPr>
          <w:color w:val="000000"/>
          <w:sz w:val="20"/>
        </w:rPr>
        <w:t>
</w:t>
      </w:r>
    </w:p>
    <w:p>
      <w:pPr>
        <w:ind w:left="0"/>
        <w:jc w:val="left"/>
        <w:textAlignment w:val="auto"/>
      </w:pPr>
      <w:r>
        <w:rPr>
          <w:color w:val="000000"/>
          <w:sz w:val="20"/>
        </w:rPr>
        <w:t>      Никто не должен подвергаться пыткам или жестоким, бесчеловечным или унижающим его достоинство обращению и наказанию.</w:t>
      </w:r>
    </w:p>
    <w:p>
      <w:pPr>
        <w:ind w:left="0"/>
        <w:jc w:val="left"/>
        <w:textAlignment w:val="auto"/>
      </w:pPr>
      <w:r>
        <w:rPr>
          <w:color w:val="000000"/>
          <w:sz w:val="20"/>
        </w:rPr>
        <w:t>
</w:t>
      </w:r>
    </w:p>
    <w:p>
      <w:pPr>
        <w:ind w:left="0"/>
        <w:jc w:val="left"/>
        <w:textAlignment w:val="auto"/>
      </w:pPr>
      <w:r>
        <w:rPr>
          <w:b/>
          <w:color w:val="000000"/>
        </w:rPr>
        <w:t xml:space="preserve"> 
Статья 6</w:t>
      </w:r>
    </w:p>
    <w:p>
      <w:pPr>
        <w:ind w:left="0"/>
        <w:jc w:val="left"/>
        <w:textAlignment w:val="auto"/>
      </w:pPr>
      <w:r>
        <w:rPr>
          <w:color w:val="000000"/>
          <w:sz w:val="20"/>
        </w:rPr>
        <w:t>
</w:t>
      </w:r>
    </w:p>
    <w:p>
      <w:pPr>
        <w:ind w:left="0"/>
        <w:jc w:val="left"/>
        <w:textAlignment w:val="auto"/>
      </w:pPr>
      <w:r>
        <w:rPr>
          <w:color w:val="000000"/>
          <w:sz w:val="20"/>
        </w:rPr>
        <w:t>      Каждый человек, где бы он ни находился, имеет право на признание его правосубъектности.</w:t>
      </w:r>
    </w:p>
    <w:p>
      <w:pPr>
        <w:ind w:left="0"/>
        <w:jc w:val="left"/>
        <w:textAlignment w:val="auto"/>
      </w:pPr>
      <w:r>
        <w:rPr>
          <w:color w:val="000000"/>
          <w:sz w:val="20"/>
        </w:rPr>
        <w:t>
</w:t>
      </w:r>
    </w:p>
    <w:p>
      <w:pPr>
        <w:ind w:left="0"/>
        <w:jc w:val="left"/>
        <w:textAlignment w:val="auto"/>
      </w:pPr>
      <w:r>
        <w:rPr>
          <w:b/>
          <w:color w:val="000000"/>
        </w:rPr>
        <w:t xml:space="preserve"> 
Статья 7 </w:t>
      </w:r>
    </w:p>
    <w:p>
      <w:pPr>
        <w:ind w:left="0"/>
        <w:jc w:val="left"/>
        <w:textAlignment w:val="auto"/>
      </w:pPr>
      <w:r>
        <w:rPr>
          <w:color w:val="000000"/>
          <w:sz w:val="20"/>
        </w:rPr>
        <w:t>
</w:t>
      </w:r>
    </w:p>
    <w:p>
      <w:pPr>
        <w:ind w:left="0"/>
        <w:jc w:val="left"/>
        <w:textAlignment w:val="auto"/>
      </w:pPr>
      <w:r>
        <w:rPr>
          <w:color w:val="000000"/>
          <w:sz w:val="20"/>
        </w:rPr>
        <w:t xml:space="preserve">      Все люди равны перед законом и имеют право, без всякого различия, на равную защиту закона. Все люди имеют право на равную защиту от какой бы то ни было дискриминации, нарушающей настоящую Декларацию, и от какого бы то ни было подстрекательства к такой дискриминации. </w:t>
      </w:r>
    </w:p>
    <w:p>
      <w:pPr>
        <w:ind w:left="0"/>
        <w:jc w:val="left"/>
        <w:textAlignment w:val="auto"/>
      </w:pPr>
      <w:r>
        <w:rPr>
          <w:color w:val="000000"/>
          <w:sz w:val="20"/>
        </w:rPr>
        <w:t>
</w:t>
      </w:r>
    </w:p>
    <w:p>
      <w:pPr>
        <w:ind w:left="0"/>
        <w:jc w:val="left"/>
        <w:textAlignment w:val="auto"/>
      </w:pPr>
      <w:r>
        <w:rPr>
          <w:b/>
          <w:color w:val="000000"/>
        </w:rPr>
        <w:t xml:space="preserve"> 
Статья 8 </w:t>
      </w:r>
    </w:p>
    <w:p>
      <w:pPr>
        <w:ind w:left="0"/>
        <w:jc w:val="left"/>
        <w:textAlignment w:val="auto"/>
      </w:pPr>
      <w:r>
        <w:rPr>
          <w:color w:val="000000"/>
          <w:sz w:val="20"/>
        </w:rPr>
        <w:t>
</w:t>
      </w:r>
    </w:p>
    <w:p>
      <w:pPr>
        <w:ind w:left="0"/>
        <w:jc w:val="left"/>
        <w:textAlignment w:val="auto"/>
      </w:pPr>
      <w:r>
        <w:rPr>
          <w:color w:val="000000"/>
          <w:sz w:val="20"/>
        </w:rPr>
        <w:t xml:space="preserve">      Каждый человек имеет право на эффективное восстановление в правах компетентными национальными судами в случаях нарушения его основных прав, предоставленных ему конституцией или законом. </w:t>
      </w:r>
    </w:p>
    <w:p>
      <w:pPr>
        <w:ind w:left="0"/>
        <w:jc w:val="left"/>
        <w:textAlignment w:val="auto"/>
      </w:pPr>
      <w:r>
        <w:rPr>
          <w:color w:val="000000"/>
          <w:sz w:val="20"/>
        </w:rPr>
        <w:t>
</w:t>
      </w:r>
    </w:p>
    <w:p>
      <w:pPr>
        <w:ind w:left="0"/>
        <w:jc w:val="left"/>
        <w:textAlignment w:val="auto"/>
      </w:pPr>
      <w:r>
        <w:rPr>
          <w:b/>
          <w:color w:val="000000"/>
        </w:rPr>
        <w:t xml:space="preserve"> 
Статья 9 </w:t>
      </w:r>
    </w:p>
    <w:p>
      <w:pPr>
        <w:ind w:left="0"/>
        <w:jc w:val="left"/>
        <w:textAlignment w:val="auto"/>
      </w:pPr>
      <w:r>
        <w:rPr>
          <w:color w:val="000000"/>
          <w:sz w:val="20"/>
        </w:rPr>
        <w:t>
</w:t>
      </w:r>
    </w:p>
    <w:p>
      <w:pPr>
        <w:ind w:left="0"/>
        <w:jc w:val="left"/>
        <w:textAlignment w:val="auto"/>
      </w:pPr>
      <w:r>
        <w:rPr>
          <w:color w:val="000000"/>
          <w:sz w:val="20"/>
        </w:rPr>
        <w:t xml:space="preserve">      Никто не может быть подвергнут произвольному аресту, задержанию или изгнанию. </w:t>
      </w:r>
    </w:p>
    <w:p>
      <w:pPr>
        <w:ind w:left="0"/>
        <w:jc w:val="left"/>
        <w:textAlignment w:val="auto"/>
      </w:pPr>
      <w:r>
        <w:rPr>
          <w:color w:val="000000"/>
          <w:sz w:val="20"/>
        </w:rPr>
        <w:t>
</w:t>
      </w:r>
    </w:p>
    <w:p>
      <w:pPr>
        <w:ind w:left="0"/>
        <w:jc w:val="left"/>
        <w:textAlignment w:val="auto"/>
      </w:pPr>
      <w:r>
        <w:rPr>
          <w:b/>
          <w:color w:val="000000"/>
        </w:rPr>
        <w:t xml:space="preserve"> 
Статья 10 </w:t>
      </w:r>
    </w:p>
    <w:p>
      <w:pPr>
        <w:ind w:left="0"/>
        <w:jc w:val="left"/>
        <w:textAlignment w:val="auto"/>
      </w:pPr>
      <w:r>
        <w:rPr>
          <w:color w:val="000000"/>
          <w:sz w:val="20"/>
        </w:rPr>
        <w:t>
</w:t>
      </w:r>
    </w:p>
    <w:p>
      <w:pPr>
        <w:ind w:left="0"/>
        <w:jc w:val="left"/>
        <w:textAlignment w:val="auto"/>
      </w:pPr>
      <w:r>
        <w:rPr>
          <w:color w:val="000000"/>
          <w:sz w:val="20"/>
        </w:rPr>
        <w:t xml:space="preserve">      Каждый человек, для определения его прав и обязанностей и для установления обоснованности предъявленного ему уголовного обвинения, имеет право, на основе полного равенства, на то, чтобы его дело было рассмотрено гласно и с соблюдением всех требований справедливости независимым и беспристрастным судом. </w:t>
      </w:r>
    </w:p>
    <w:p>
      <w:pPr>
        <w:ind w:left="0"/>
        <w:jc w:val="left"/>
        <w:textAlignment w:val="auto"/>
      </w:pPr>
      <w:r>
        <w:rPr>
          <w:color w:val="000000"/>
          <w:sz w:val="20"/>
        </w:rPr>
        <w:t>
</w:t>
      </w:r>
    </w:p>
    <w:p>
      <w:pPr>
        <w:ind w:left="0"/>
        <w:jc w:val="left"/>
        <w:textAlignment w:val="auto"/>
      </w:pPr>
      <w:r>
        <w:rPr>
          <w:b/>
          <w:color w:val="000000"/>
        </w:rPr>
        <w:t xml:space="preserve"> 
Статья 11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 </w:t>
      </w:r>
      <w:r>
        <w:br/>
      </w:r>
      <w:r>
        <w:rPr>
          <w:color w:val="000000"/>
          <w:sz w:val="20"/>
        </w:rPr>
        <w:t xml:space="preserve">
      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 </w:t>
      </w:r>
    </w:p>
    <w:p>
      <w:pPr>
        <w:ind w:left="0"/>
        <w:jc w:val="left"/>
        <w:textAlignment w:val="auto"/>
      </w:pPr>
      <w:r>
        <w:rPr>
          <w:color w:val="000000"/>
          <w:sz w:val="20"/>
        </w:rPr>
        <w:t>
</w:t>
      </w:r>
    </w:p>
    <w:p>
      <w:pPr>
        <w:ind w:left="0"/>
        <w:jc w:val="left"/>
        <w:textAlignment w:val="auto"/>
      </w:pPr>
      <w:r>
        <w:rPr>
          <w:b/>
          <w:color w:val="000000"/>
        </w:rPr>
        <w:t xml:space="preserve"> 
Статья 12 </w:t>
      </w:r>
    </w:p>
    <w:p>
      <w:pPr>
        <w:ind w:left="0"/>
        <w:jc w:val="left"/>
        <w:textAlignment w:val="auto"/>
      </w:pPr>
      <w:r>
        <w:rPr>
          <w:color w:val="000000"/>
          <w:sz w:val="20"/>
        </w:rPr>
        <w:t>
</w:t>
      </w:r>
    </w:p>
    <w:p>
      <w:pPr>
        <w:ind w:left="0"/>
        <w:jc w:val="left"/>
        <w:textAlignment w:val="auto"/>
      </w:pPr>
      <w:r>
        <w:rPr>
          <w:color w:val="000000"/>
          <w:sz w:val="20"/>
        </w:rPr>
        <w:t xml:space="preserve">      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pPr>
        <w:ind w:left="0"/>
        <w:jc w:val="left"/>
        <w:textAlignment w:val="auto"/>
      </w:pPr>
      <w:r>
        <w:rPr>
          <w:color w:val="000000"/>
          <w:sz w:val="20"/>
        </w:rPr>
        <w:t>
</w:t>
      </w:r>
    </w:p>
    <w:p>
      <w:pPr>
        <w:ind w:left="0"/>
        <w:jc w:val="left"/>
        <w:textAlignment w:val="auto"/>
      </w:pPr>
      <w:r>
        <w:rPr>
          <w:b/>
          <w:color w:val="000000"/>
        </w:rPr>
        <w:t xml:space="preserve"> 
Статья 13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свободно передвигаться и выбирать себе местожительство в пределах каждого государства. </w:t>
      </w:r>
      <w:r>
        <w:br/>
      </w:r>
      <w:r>
        <w:rPr>
          <w:color w:val="000000"/>
          <w:sz w:val="20"/>
        </w:rPr>
        <w:t xml:space="preserve">
      2. Каждый человек имеет право покидать любую страну, включая свою собственную, и возвращаться в свою страну. </w:t>
      </w:r>
    </w:p>
    <w:p>
      <w:pPr>
        <w:ind w:left="0"/>
        <w:jc w:val="left"/>
        <w:textAlignment w:val="auto"/>
      </w:pPr>
      <w:r>
        <w:rPr>
          <w:color w:val="000000"/>
          <w:sz w:val="20"/>
        </w:rPr>
        <w:t>
</w:t>
      </w:r>
    </w:p>
    <w:p>
      <w:pPr>
        <w:ind w:left="0"/>
        <w:jc w:val="left"/>
        <w:textAlignment w:val="auto"/>
      </w:pPr>
      <w:r>
        <w:rPr>
          <w:b/>
          <w:color w:val="000000"/>
        </w:rPr>
        <w:t xml:space="preserve"> 
Статья 14</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искать убежища от преследования в других странах и пользоваться этим убежищем. </w:t>
      </w:r>
      <w:r>
        <w:br/>
      </w:r>
      <w:r>
        <w:rPr>
          <w:color w:val="000000"/>
          <w:sz w:val="20"/>
        </w:rPr>
        <w:t xml:space="preserve">
      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 </w:t>
      </w:r>
    </w:p>
    <w:p>
      <w:pPr>
        <w:ind w:left="0"/>
        <w:jc w:val="left"/>
        <w:textAlignment w:val="auto"/>
      </w:pPr>
      <w:r>
        <w:rPr>
          <w:color w:val="000000"/>
          <w:sz w:val="20"/>
        </w:rPr>
        <w:t>
</w:t>
      </w:r>
    </w:p>
    <w:p>
      <w:pPr>
        <w:ind w:left="0"/>
        <w:jc w:val="left"/>
        <w:textAlignment w:val="auto"/>
      </w:pPr>
      <w:r>
        <w:rPr>
          <w:b/>
          <w:color w:val="000000"/>
        </w:rPr>
        <w:t xml:space="preserve"> 
Статья 15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на гражданство. </w:t>
      </w:r>
      <w:r>
        <w:br/>
      </w:r>
      <w:r>
        <w:rPr>
          <w:color w:val="000000"/>
          <w:sz w:val="20"/>
        </w:rPr>
        <w:t xml:space="preserve">
      2. Никто не может быть произвольно лишен своего гражданства или права изменить свое гражданство. </w:t>
      </w:r>
    </w:p>
    <w:p>
      <w:pPr>
        <w:ind w:left="0"/>
        <w:jc w:val="left"/>
        <w:textAlignment w:val="auto"/>
      </w:pPr>
      <w:r>
        <w:rPr>
          <w:color w:val="000000"/>
          <w:sz w:val="20"/>
        </w:rPr>
        <w:t>
</w:t>
      </w:r>
    </w:p>
    <w:p>
      <w:pPr>
        <w:ind w:left="0"/>
        <w:jc w:val="left"/>
        <w:textAlignment w:val="auto"/>
      </w:pPr>
      <w:r>
        <w:rPr>
          <w:b/>
          <w:color w:val="000000"/>
        </w:rPr>
        <w:t xml:space="preserve"> 
Статья 16 </w:t>
      </w:r>
    </w:p>
    <w:p>
      <w:pPr>
        <w:ind w:left="0"/>
        <w:jc w:val="left"/>
        <w:textAlignment w:val="auto"/>
      </w:pPr>
      <w:r>
        <w:rPr>
          <w:color w:val="000000"/>
          <w:sz w:val="20"/>
        </w:rPr>
        <w:t>
</w:t>
      </w:r>
    </w:p>
    <w:p>
      <w:pPr>
        <w:ind w:left="0"/>
        <w:jc w:val="left"/>
        <w:textAlignment w:val="auto"/>
      </w:pPr>
      <w:r>
        <w:rPr>
          <w:color w:val="000000"/>
          <w:sz w:val="20"/>
        </w:rPr>
        <w:t xml:space="preserve">      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свою семью. Они пользуются одинаковыми правами в отношении вступления в брак, во время состояния в браке и во время его расторжения. </w:t>
      </w:r>
      <w:r>
        <w:br/>
      </w:r>
      <w:r>
        <w:rPr>
          <w:color w:val="000000"/>
          <w:sz w:val="20"/>
        </w:rPr>
        <w:t>
      2. Брак может быть заключен только при свободном и полном согласии обеих вступающих в брак сторон.</w:t>
      </w:r>
      <w:r>
        <w:br/>
      </w:r>
      <w:r>
        <w:rPr>
          <w:color w:val="000000"/>
          <w:sz w:val="20"/>
        </w:rPr>
        <w:t>
      3. Семья является естественной и основной ячейкой общества и имеет право на защиту со стороны общества и государства.</w:t>
      </w:r>
    </w:p>
    <w:p>
      <w:pPr>
        <w:ind w:left="0"/>
        <w:jc w:val="left"/>
        <w:textAlignment w:val="auto"/>
      </w:pPr>
      <w:r>
        <w:rPr>
          <w:color w:val="000000"/>
          <w:sz w:val="20"/>
        </w:rPr>
        <w:t>
</w:t>
      </w:r>
    </w:p>
    <w:p>
      <w:pPr>
        <w:ind w:left="0"/>
        <w:jc w:val="left"/>
        <w:textAlignment w:val="auto"/>
      </w:pPr>
      <w:r>
        <w:rPr>
          <w:b/>
          <w:color w:val="000000"/>
        </w:rPr>
        <w:t xml:space="preserve"> 
Статья 17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владеть имуществом как единолично, так и совместно с другими. </w:t>
      </w:r>
      <w:r>
        <w:br/>
      </w:r>
      <w:r>
        <w:rPr>
          <w:color w:val="000000"/>
          <w:sz w:val="20"/>
        </w:rPr>
        <w:t xml:space="preserve">
      2. Никто не должен быть произвольно лишен своего имущества. </w:t>
      </w:r>
    </w:p>
    <w:p>
      <w:pPr>
        <w:ind w:left="0"/>
        <w:jc w:val="left"/>
        <w:textAlignment w:val="auto"/>
      </w:pPr>
      <w:r>
        <w:rPr>
          <w:color w:val="000000"/>
          <w:sz w:val="20"/>
        </w:rPr>
        <w:t>
</w:t>
      </w:r>
    </w:p>
    <w:p>
      <w:pPr>
        <w:ind w:left="0"/>
        <w:jc w:val="left"/>
        <w:textAlignment w:val="auto"/>
      </w:pPr>
      <w:r>
        <w:rPr>
          <w:b/>
          <w:color w:val="000000"/>
        </w:rPr>
        <w:t xml:space="preserve"> 
Статья 18 </w:t>
      </w:r>
    </w:p>
    <w:p>
      <w:pPr>
        <w:ind w:left="0"/>
        <w:jc w:val="left"/>
        <w:textAlignment w:val="auto"/>
      </w:pPr>
      <w:r>
        <w:rPr>
          <w:color w:val="000000"/>
          <w:sz w:val="20"/>
        </w:rPr>
        <w:t>
</w:t>
      </w:r>
    </w:p>
    <w:p>
      <w:pPr>
        <w:ind w:left="0"/>
        <w:jc w:val="left"/>
        <w:textAlignment w:val="auto"/>
      </w:pPr>
      <w:r>
        <w:rPr>
          <w:color w:val="000000"/>
          <w:sz w:val="20"/>
        </w:rPr>
        <w:t xml:space="preserve">      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обрядов. </w:t>
      </w:r>
    </w:p>
    <w:p>
      <w:pPr>
        <w:ind w:left="0"/>
        <w:jc w:val="left"/>
        <w:textAlignment w:val="auto"/>
      </w:pPr>
      <w:r>
        <w:rPr>
          <w:color w:val="000000"/>
          <w:sz w:val="20"/>
        </w:rPr>
        <w:t>
</w:t>
      </w:r>
    </w:p>
    <w:p>
      <w:pPr>
        <w:ind w:left="0"/>
        <w:jc w:val="left"/>
        <w:textAlignment w:val="auto"/>
      </w:pPr>
      <w:r>
        <w:rPr>
          <w:b/>
          <w:color w:val="000000"/>
        </w:rPr>
        <w:t xml:space="preserve"> 
Статья 19 </w:t>
      </w:r>
    </w:p>
    <w:p>
      <w:pPr>
        <w:ind w:left="0"/>
        <w:jc w:val="left"/>
        <w:textAlignment w:val="auto"/>
      </w:pPr>
      <w:r>
        <w:rPr>
          <w:color w:val="000000"/>
          <w:sz w:val="20"/>
        </w:rPr>
        <w:t>
</w:t>
      </w:r>
    </w:p>
    <w:p>
      <w:pPr>
        <w:ind w:left="0"/>
        <w:jc w:val="left"/>
        <w:textAlignment w:val="auto"/>
      </w:pPr>
      <w:r>
        <w:rPr>
          <w:color w:val="000000"/>
          <w:sz w:val="20"/>
        </w:rPr>
        <w:t>      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w:t>
      </w:r>
    </w:p>
    <w:p>
      <w:pPr>
        <w:ind w:left="0"/>
        <w:jc w:val="left"/>
        <w:textAlignment w:val="auto"/>
      </w:pPr>
      <w:r>
        <w:rPr>
          <w:color w:val="000000"/>
          <w:sz w:val="20"/>
        </w:rPr>
        <w:t>
</w:t>
      </w:r>
    </w:p>
    <w:p>
      <w:pPr>
        <w:ind w:left="0"/>
        <w:jc w:val="left"/>
        <w:textAlignment w:val="auto"/>
      </w:pPr>
      <w:r>
        <w:rPr>
          <w:b/>
          <w:color w:val="000000"/>
        </w:rPr>
        <w:t xml:space="preserve"> 
Статья 20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на свободу мирных собраний и ассоциаций. </w:t>
      </w:r>
      <w:r>
        <w:br/>
      </w:r>
      <w:r>
        <w:rPr>
          <w:color w:val="000000"/>
          <w:sz w:val="20"/>
        </w:rPr>
        <w:t xml:space="preserve">
      2. Никто не может быть принуждаем вступать в какую-либо ассоциацию. </w:t>
      </w:r>
    </w:p>
    <w:p>
      <w:pPr>
        <w:ind w:left="0"/>
        <w:jc w:val="left"/>
        <w:textAlignment w:val="auto"/>
      </w:pPr>
      <w:r>
        <w:rPr>
          <w:color w:val="000000"/>
          <w:sz w:val="20"/>
        </w:rPr>
        <w:t>
</w:t>
      </w:r>
    </w:p>
    <w:p>
      <w:pPr>
        <w:ind w:left="0"/>
        <w:jc w:val="left"/>
        <w:textAlignment w:val="auto"/>
      </w:pPr>
      <w:r>
        <w:rPr>
          <w:b/>
          <w:color w:val="000000"/>
        </w:rPr>
        <w:t xml:space="preserve"> 
Статья 21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принимать участие в управлении своей страной непосредственно или через посредство свободно избранных представителей. </w:t>
      </w:r>
      <w:r>
        <w:br/>
      </w:r>
      <w:r>
        <w:rPr>
          <w:color w:val="000000"/>
          <w:sz w:val="20"/>
        </w:rPr>
        <w:t>
      2. Каждый человек имеет право равного доступа к государственной службе в своей стране.</w:t>
      </w:r>
      <w:r>
        <w:br/>
      </w:r>
      <w:r>
        <w:rPr>
          <w:color w:val="000000"/>
          <w:sz w:val="20"/>
        </w:rPr>
        <w:t xml:space="preserve">
      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 </w:t>
      </w:r>
    </w:p>
    <w:p>
      <w:pPr>
        <w:ind w:left="0"/>
        <w:jc w:val="left"/>
        <w:textAlignment w:val="auto"/>
      </w:pPr>
      <w:r>
        <w:rPr>
          <w:color w:val="000000"/>
          <w:sz w:val="20"/>
        </w:rPr>
        <w:t>
</w:t>
      </w:r>
    </w:p>
    <w:p>
      <w:pPr>
        <w:ind w:left="0"/>
        <w:jc w:val="left"/>
        <w:textAlignment w:val="auto"/>
      </w:pPr>
      <w:r>
        <w:rPr>
          <w:b/>
          <w:color w:val="000000"/>
        </w:rPr>
        <w:t xml:space="preserve"> 
Статья 22 </w:t>
      </w:r>
    </w:p>
    <w:p>
      <w:pPr>
        <w:ind w:left="0"/>
        <w:jc w:val="left"/>
        <w:textAlignment w:val="auto"/>
      </w:pPr>
      <w:r>
        <w:rPr>
          <w:color w:val="000000"/>
          <w:sz w:val="20"/>
        </w:rPr>
        <w:t>
</w:t>
      </w:r>
    </w:p>
    <w:p>
      <w:pPr>
        <w:ind w:left="0"/>
        <w:jc w:val="left"/>
        <w:textAlignment w:val="auto"/>
      </w:pPr>
      <w:r>
        <w:rPr>
          <w:color w:val="000000"/>
          <w:sz w:val="20"/>
        </w:rPr>
        <w:t xml:space="preserve">      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 </w:t>
      </w:r>
    </w:p>
    <w:p>
      <w:pPr>
        <w:ind w:left="0"/>
        <w:jc w:val="left"/>
        <w:textAlignment w:val="auto"/>
      </w:pPr>
      <w:r>
        <w:rPr>
          <w:color w:val="000000"/>
          <w:sz w:val="20"/>
        </w:rPr>
        <w:t>
</w:t>
      </w:r>
    </w:p>
    <w:p>
      <w:pPr>
        <w:ind w:left="0"/>
        <w:jc w:val="left"/>
        <w:textAlignment w:val="auto"/>
      </w:pPr>
      <w:r>
        <w:rPr>
          <w:b/>
          <w:color w:val="000000"/>
        </w:rPr>
        <w:t xml:space="preserve"> 
Статья 23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на труд, на свободный выбор работы, на справедливые и благоприятные условия труда и на защиту от безработицы. </w:t>
      </w:r>
      <w:r>
        <w:br/>
      </w:r>
      <w:r>
        <w:rPr>
          <w:color w:val="000000"/>
          <w:sz w:val="20"/>
        </w:rPr>
        <w:t xml:space="preserve">
      2. Каждый человек, без какой-либо дискриминации, имеет право на равную оплату за равный труд. </w:t>
      </w:r>
      <w:r>
        <w:br/>
      </w:r>
      <w:r>
        <w:rPr>
          <w:color w:val="000000"/>
          <w:sz w:val="20"/>
        </w:rPr>
        <w:t xml:space="preserve">
      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 </w:t>
      </w:r>
      <w:r>
        <w:br/>
      </w:r>
      <w:r>
        <w:rPr>
          <w:color w:val="000000"/>
          <w:sz w:val="20"/>
        </w:rPr>
        <w:t xml:space="preserve">
      4. Каждый человек имеет право создавать профессиональные союзы и входить в профессиональные союзы для защиты своих интересов. </w:t>
      </w:r>
    </w:p>
    <w:p>
      <w:pPr>
        <w:ind w:left="0"/>
        <w:jc w:val="left"/>
        <w:textAlignment w:val="auto"/>
      </w:pPr>
      <w:r>
        <w:rPr>
          <w:color w:val="000000"/>
          <w:sz w:val="20"/>
        </w:rPr>
        <w:t>
</w:t>
      </w:r>
    </w:p>
    <w:p>
      <w:pPr>
        <w:ind w:left="0"/>
        <w:jc w:val="left"/>
        <w:textAlignment w:val="auto"/>
      </w:pPr>
      <w:r>
        <w:rPr>
          <w:b/>
          <w:color w:val="000000"/>
        </w:rPr>
        <w:t xml:space="preserve"> 
Статья 24 </w:t>
      </w:r>
    </w:p>
    <w:p>
      <w:pPr>
        <w:ind w:left="0"/>
        <w:jc w:val="left"/>
        <w:textAlignment w:val="auto"/>
      </w:pPr>
      <w:r>
        <w:rPr>
          <w:color w:val="000000"/>
          <w:sz w:val="20"/>
        </w:rPr>
        <w:t>
</w:t>
      </w:r>
    </w:p>
    <w:p>
      <w:pPr>
        <w:ind w:left="0"/>
        <w:jc w:val="left"/>
        <w:textAlignment w:val="auto"/>
      </w:pPr>
      <w:r>
        <w:rPr>
          <w:color w:val="000000"/>
          <w:sz w:val="20"/>
        </w:rPr>
        <w:t xml:space="preserve">      Каждый человек имеет право на отдых и досуг, включая право на разумное ограничение рабочего дня и на оплачиваемый периодический отпуск. </w:t>
      </w:r>
    </w:p>
    <w:p>
      <w:pPr>
        <w:ind w:left="0"/>
        <w:jc w:val="left"/>
        <w:textAlignment w:val="auto"/>
      </w:pPr>
      <w:r>
        <w:rPr>
          <w:color w:val="000000"/>
          <w:sz w:val="20"/>
        </w:rPr>
        <w:t>
</w:t>
      </w:r>
    </w:p>
    <w:p>
      <w:pPr>
        <w:ind w:left="0"/>
        <w:jc w:val="left"/>
        <w:textAlignment w:val="auto"/>
      </w:pPr>
      <w:r>
        <w:rPr>
          <w:b/>
          <w:color w:val="000000"/>
        </w:rPr>
        <w:t xml:space="preserve"> 
Статья 25</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 </w:t>
      </w:r>
      <w:r>
        <w:br/>
      </w:r>
      <w:r>
        <w:rPr>
          <w:color w:val="000000"/>
          <w:sz w:val="20"/>
        </w:rPr>
        <w:t xml:space="preserve">
      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 </w:t>
      </w:r>
    </w:p>
    <w:p>
      <w:pPr>
        <w:ind w:left="0"/>
        <w:jc w:val="left"/>
        <w:textAlignment w:val="auto"/>
      </w:pPr>
      <w:r>
        <w:rPr>
          <w:color w:val="000000"/>
          <w:sz w:val="20"/>
        </w:rPr>
        <w:t>
</w:t>
      </w:r>
    </w:p>
    <w:p>
      <w:pPr>
        <w:ind w:left="0"/>
        <w:jc w:val="left"/>
        <w:textAlignment w:val="auto"/>
      </w:pPr>
      <w:r>
        <w:rPr>
          <w:b/>
          <w:color w:val="000000"/>
        </w:rPr>
        <w:t xml:space="preserve"> 
Статья 26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r>
        <w:br/>
      </w:r>
      <w:r>
        <w:rPr>
          <w:color w:val="000000"/>
          <w:sz w:val="20"/>
        </w:rPr>
        <w:t xml:space="preserve">
      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 </w:t>
      </w:r>
      <w:r>
        <w:br/>
      </w:r>
      <w:r>
        <w:rPr>
          <w:color w:val="000000"/>
          <w:sz w:val="20"/>
        </w:rPr>
        <w:t xml:space="preserve">
      3. Родители имеют право приоритета в выборе вида образования для своих малолетних детей. </w:t>
      </w:r>
    </w:p>
    <w:p>
      <w:pPr>
        <w:ind w:left="0"/>
        <w:jc w:val="left"/>
        <w:textAlignment w:val="auto"/>
      </w:pPr>
      <w:r>
        <w:rPr>
          <w:color w:val="000000"/>
          <w:sz w:val="20"/>
        </w:rPr>
        <w:t>
</w:t>
      </w:r>
    </w:p>
    <w:p>
      <w:pPr>
        <w:ind w:left="0"/>
        <w:jc w:val="left"/>
        <w:textAlignment w:val="auto"/>
      </w:pPr>
      <w:r>
        <w:rPr>
          <w:b/>
          <w:color w:val="000000"/>
        </w:rPr>
        <w:t xml:space="preserve"> 
Статья 27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w:t>
      </w:r>
      <w:r>
        <w:br/>
      </w:r>
      <w:r>
        <w:rPr>
          <w:color w:val="000000"/>
          <w:sz w:val="20"/>
        </w:rPr>
        <w:t xml:space="preserve">
      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 </w:t>
      </w:r>
    </w:p>
    <w:p>
      <w:pPr>
        <w:ind w:left="0"/>
        <w:jc w:val="left"/>
        <w:textAlignment w:val="auto"/>
      </w:pPr>
      <w:r>
        <w:rPr>
          <w:color w:val="000000"/>
          <w:sz w:val="20"/>
        </w:rPr>
        <w:t>
</w:t>
      </w:r>
    </w:p>
    <w:p>
      <w:pPr>
        <w:ind w:left="0"/>
        <w:jc w:val="left"/>
        <w:textAlignment w:val="auto"/>
      </w:pPr>
      <w:r>
        <w:rPr>
          <w:b/>
          <w:color w:val="000000"/>
        </w:rPr>
        <w:t xml:space="preserve"> 
Статья 28 </w:t>
      </w:r>
    </w:p>
    <w:p>
      <w:pPr>
        <w:ind w:left="0"/>
        <w:jc w:val="left"/>
        <w:textAlignment w:val="auto"/>
      </w:pPr>
      <w:r>
        <w:rPr>
          <w:color w:val="000000"/>
          <w:sz w:val="20"/>
        </w:rPr>
        <w:t>
</w:t>
      </w:r>
    </w:p>
    <w:p>
      <w:pPr>
        <w:ind w:left="0"/>
        <w:jc w:val="left"/>
        <w:textAlignment w:val="auto"/>
      </w:pPr>
      <w:r>
        <w:rPr>
          <w:color w:val="000000"/>
          <w:sz w:val="20"/>
        </w:rPr>
        <w:t xml:space="preserve">      Каждый человек имеет право на социальный и международный порядок, при котором права и свободы, изложенные в настоящей Декларации, могут быть полностью осуществлены. </w:t>
      </w:r>
    </w:p>
    <w:p>
      <w:pPr>
        <w:ind w:left="0"/>
        <w:jc w:val="left"/>
        <w:textAlignment w:val="auto"/>
      </w:pPr>
      <w:r>
        <w:rPr>
          <w:color w:val="000000"/>
          <w:sz w:val="20"/>
        </w:rPr>
        <w:t>
</w:t>
      </w:r>
    </w:p>
    <w:p>
      <w:pPr>
        <w:ind w:left="0"/>
        <w:jc w:val="left"/>
        <w:textAlignment w:val="auto"/>
      </w:pPr>
      <w:r>
        <w:rPr>
          <w:b/>
          <w:color w:val="000000"/>
        </w:rPr>
        <w:t xml:space="preserve"> 
Статья 29 </w:t>
      </w:r>
    </w:p>
    <w:p>
      <w:pPr>
        <w:ind w:left="0"/>
        <w:jc w:val="left"/>
        <w:textAlignment w:val="auto"/>
      </w:pPr>
      <w:r>
        <w:rPr>
          <w:color w:val="000000"/>
          <w:sz w:val="20"/>
        </w:rPr>
        <w:t>
</w:t>
      </w:r>
    </w:p>
    <w:p>
      <w:pPr>
        <w:ind w:left="0"/>
        <w:jc w:val="left"/>
        <w:textAlignment w:val="auto"/>
      </w:pPr>
      <w:r>
        <w:rPr>
          <w:color w:val="000000"/>
          <w:sz w:val="20"/>
        </w:rPr>
        <w:t xml:space="preserve">      1. Каждый человек имеет обязанности перед обществом, в котором только и возможно свободное и полное развитие его личности. </w:t>
      </w:r>
      <w:r>
        <w:br/>
      </w:r>
      <w:r>
        <w:rPr>
          <w:color w:val="000000"/>
          <w:sz w:val="20"/>
        </w:rPr>
        <w:t>
      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r>
        <w:br/>
      </w:r>
      <w:r>
        <w:rPr>
          <w:color w:val="000000"/>
          <w:sz w:val="20"/>
        </w:rPr>
        <w:t>
      3. Осуществление этих прав и свобод ни в коем случае не должно противоречить целям и принципам Организации Объединенных Наций.</w:t>
      </w:r>
    </w:p>
    <w:p>
      <w:pPr>
        <w:ind w:left="0"/>
        <w:jc w:val="left"/>
        <w:textAlignment w:val="auto"/>
      </w:pPr>
      <w:r>
        <w:rPr>
          <w:color w:val="000000"/>
          <w:sz w:val="20"/>
        </w:rPr>
        <w:t>
</w:t>
      </w:r>
    </w:p>
    <w:p>
      <w:pPr>
        <w:ind w:left="0"/>
        <w:jc w:val="left"/>
        <w:textAlignment w:val="auto"/>
      </w:pPr>
      <w:r>
        <w:rPr>
          <w:b/>
          <w:color w:val="000000"/>
        </w:rPr>
        <w:t xml:space="preserve"> 
Статья 30 </w:t>
      </w:r>
    </w:p>
    <w:p>
      <w:pPr>
        <w:ind w:left="0"/>
        <w:jc w:val="left"/>
        <w:textAlignment w:val="auto"/>
      </w:pPr>
      <w:r>
        <w:rPr>
          <w:color w:val="000000"/>
          <w:sz w:val="20"/>
        </w:rPr>
        <w:t>
</w:t>
      </w:r>
    </w:p>
    <w:p>
      <w:pPr>
        <w:ind w:left="0"/>
        <w:jc w:val="left"/>
        <w:textAlignment w:val="auto"/>
      </w:pPr>
      <w:r>
        <w:rPr>
          <w:color w:val="000000"/>
          <w:sz w:val="20"/>
        </w:rPr>
        <w:t xml:space="preserve">      Ничто в настоящей Декларации не может быть истолковано, как предоставление какому-либо государству, группе лиц или отдельным лицам права заниматься какой-либо деятельностью или совершать действия, направленные к уничтожению прав и свобод, изложенных в настоящей Декларации. </w:t>
      </w:r>
    </w:p>
    <w:p>
      <w:pPr>
        <w:ind w:left="0"/>
        <w:jc w:val="left"/>
        <w:textAlignment w:val="auto"/>
      </w:pPr>
      <w:r>
        <w:rPr>
          <w:color w:val="000000"/>
          <w:sz w:val="20"/>
        </w:rPr>
        <w:t>
</w:t>
      </w:r>
      <w:r>
        <w:br/>
      </w:r>
      <w:r>
        <w:br/>
      </w:r>
      <w:r>
        <w:rPr>
          <w:color w:val="000000"/>
          <w:sz w:val="20"/>
        </w:rPr>
        <w:t>
				</w:t>
      </w:r>
    </w:p>
    <w:p>
      <w:pPr>
        <w:pStyle w:val="disclaimer"/>
      </w:pPr>
      <w:r>
        <w:rPr>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styles.xml><?xml version="1.0" encoding="utf-8"?>
<w:style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w10="urn:schemas-microsoft-com:office:word" xmlns:v="urn:schemas-microsoft-com:vml" xmlns:ns17="urn:schemas-microsoft-com:office:powerpoint" xmlns:odx="http://opendope.org/xpaths" xmlns:odc="http://opendope.org/conditions" xmlns:odq="http://opendope.org/questions" xmlns:oda="http://opendope.org/answers" xmlns:odi="http://opendope.org/components" xmlns:odgm="http://opendope.org/SmartArt/DataHierarchy" xmlns:ns25="http://schemas.openxmlformats.org/officeDocument/2006/bibliography" xmlns:ns26="http://schemas.openxmlformats.org/drawingml/2006/compatibility" xmlns:ns27="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disclaimer">
    <w:name w:val="disclaimer"/>
    <w:basedOn w:val="Normal"/>
    <w:pPr>
      <w:jc w:val="center"/>
    </w:pPr>
    <w:rPr>
      <w:sz w:val="18"/>
      <w:szCs w:val="18"/>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media/document_image_rId2.png" Type="http://schemas.openxmlformats.org/officeDocument/2006/relationships/image" Id="rId2"/></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